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3CBC9" w14:textId="77777777" w:rsidR="00104AE3" w:rsidRPr="00E54563" w:rsidRDefault="72294E82" w:rsidP="72294E82">
      <w:pPr>
        <w:pStyle w:val="Kop1"/>
        <w:jc w:val="center"/>
        <w:rPr>
          <w:rFonts w:ascii="Aptos" w:eastAsia="Aptos" w:hAnsi="Aptos" w:cs="Aptos"/>
          <w:lang w:val="nl-NL"/>
        </w:rPr>
      </w:pPr>
      <w:r w:rsidRPr="00E54563">
        <w:rPr>
          <w:rFonts w:ascii="Aptos" w:eastAsia="Aptos" w:hAnsi="Aptos" w:cs="Aptos"/>
          <w:lang w:val="nl-NL"/>
        </w:rPr>
        <w:t>PERSBERICHT</w:t>
      </w:r>
    </w:p>
    <w:p w14:paraId="775A4AD9" w14:textId="77777777" w:rsidR="00104AE3" w:rsidRPr="00E54563" w:rsidRDefault="72294E82" w:rsidP="72294E82">
      <w:pPr>
        <w:pStyle w:val="Kop2"/>
        <w:jc w:val="center"/>
        <w:rPr>
          <w:rFonts w:ascii="Aptos" w:eastAsia="Aptos" w:hAnsi="Aptos" w:cs="Aptos"/>
          <w:sz w:val="28"/>
          <w:szCs w:val="28"/>
          <w:lang w:val="nl-NL"/>
        </w:rPr>
      </w:pPr>
      <w:r w:rsidRPr="00E54563">
        <w:rPr>
          <w:rFonts w:ascii="Aptos" w:eastAsia="Aptos" w:hAnsi="Aptos" w:cs="Aptos"/>
          <w:sz w:val="28"/>
          <w:szCs w:val="28"/>
          <w:lang w:val="nl-NL"/>
        </w:rPr>
        <w:t>MARS VOOR JEZUS 2026 KOMT NAAR ROTTERDAM</w:t>
      </w:r>
    </w:p>
    <w:p w14:paraId="227051C7" w14:textId="77777777" w:rsidR="00104AE3" w:rsidRPr="00E54563" w:rsidRDefault="72294E82" w:rsidP="72294E82">
      <w:pPr>
        <w:jc w:val="center"/>
        <w:rPr>
          <w:rFonts w:ascii="Aptos" w:eastAsia="Aptos" w:hAnsi="Aptos" w:cs="Aptos"/>
          <w:b/>
          <w:bCs/>
          <w:sz w:val="28"/>
          <w:szCs w:val="28"/>
          <w:lang w:val="nl-NL"/>
        </w:rPr>
      </w:pPr>
      <w:r w:rsidRPr="00E54563">
        <w:rPr>
          <w:rFonts w:ascii="Aptos" w:eastAsia="Aptos" w:hAnsi="Aptos" w:cs="Aptos"/>
          <w:b/>
          <w:bCs/>
          <w:sz w:val="28"/>
          <w:szCs w:val="28"/>
          <w:lang w:val="nl-NL"/>
        </w:rPr>
        <w:t>Publieke geloofsmanifestatie op 27 juni 2026</w:t>
      </w:r>
    </w:p>
    <w:p w14:paraId="672A6659" w14:textId="77777777" w:rsidR="00104AE3" w:rsidRPr="00E54563" w:rsidRDefault="00104AE3" w:rsidP="72294E82">
      <w:pPr>
        <w:rPr>
          <w:rFonts w:ascii="Aptos" w:eastAsia="Aptos" w:hAnsi="Aptos" w:cs="Aptos"/>
          <w:sz w:val="28"/>
          <w:szCs w:val="28"/>
          <w:lang w:val="nl-NL"/>
        </w:rPr>
      </w:pPr>
    </w:p>
    <w:p w14:paraId="197EC78D" w14:textId="6DAF1EBD" w:rsidR="00104AE3" w:rsidRPr="00E54563" w:rsidRDefault="5A51EC43" w:rsidP="240AFB88">
      <w:pPr>
        <w:rPr>
          <w:rFonts w:ascii="Aptos" w:eastAsia="Aptos" w:hAnsi="Aptos" w:cs="Aptos"/>
          <w:sz w:val="28"/>
          <w:szCs w:val="28"/>
          <w:lang w:val="nl-NL"/>
        </w:rPr>
      </w:pPr>
      <w:r w:rsidRPr="00E54563">
        <w:rPr>
          <w:rFonts w:ascii="Aptos" w:eastAsia="Aptos" w:hAnsi="Aptos" w:cs="Aptos"/>
          <w:b/>
          <w:bCs/>
          <w:sz w:val="28"/>
          <w:szCs w:val="28"/>
          <w:lang w:val="nl-NL"/>
        </w:rPr>
        <w:t xml:space="preserve">Rotterdam </w:t>
      </w:r>
      <w:r w:rsidRPr="00E54563">
        <w:rPr>
          <w:rFonts w:ascii="Aptos" w:eastAsia="Aptos" w:hAnsi="Aptos" w:cs="Aptos"/>
          <w:sz w:val="28"/>
          <w:szCs w:val="28"/>
          <w:lang w:val="nl-NL"/>
        </w:rPr>
        <w:t xml:space="preserve">– Op zaterdag 27 juni 2026 vindt in Rotterdam de Mars voor Jezus plaats, georganiseerd door Stichting Celebrating Jesus </w:t>
      </w:r>
      <w:proofErr w:type="spellStart"/>
      <w:r w:rsidRPr="00E54563">
        <w:rPr>
          <w:rFonts w:ascii="Aptos" w:eastAsia="Aptos" w:hAnsi="Aptos" w:cs="Aptos"/>
          <w:sz w:val="28"/>
          <w:szCs w:val="28"/>
          <w:lang w:val="nl-NL"/>
        </w:rPr>
        <w:t>Ministries</w:t>
      </w:r>
      <w:proofErr w:type="spellEnd"/>
      <w:r w:rsidRPr="00E54563">
        <w:rPr>
          <w:rFonts w:ascii="Aptos" w:eastAsia="Aptos" w:hAnsi="Aptos" w:cs="Aptos"/>
          <w:sz w:val="28"/>
          <w:szCs w:val="28"/>
          <w:lang w:val="nl-NL"/>
        </w:rPr>
        <w:t xml:space="preserve"> in samenwerking met diverse kerken en christelijke organisaties. De dag staat volledig in het teken van aanbidding, gebed, evangelisatie en zichtbare eenheid onder christenen.</w:t>
      </w:r>
      <w:r w:rsidR="00000000" w:rsidRPr="00E54563">
        <w:rPr>
          <w:lang w:val="nl-NL"/>
        </w:rPr>
        <w:br/>
      </w:r>
      <w:r w:rsidR="00000000" w:rsidRPr="00E54563">
        <w:rPr>
          <w:lang w:val="nl-NL"/>
        </w:rPr>
        <w:br/>
      </w:r>
      <w:r w:rsidRPr="00887425">
        <w:rPr>
          <w:rFonts w:ascii="Aptos" w:eastAsia="Aptos" w:hAnsi="Aptos" w:cs="Aptos"/>
          <w:sz w:val="28"/>
          <w:szCs w:val="28"/>
          <w:lang w:val="nl-NL"/>
        </w:rPr>
        <w:t xml:space="preserve">De Mars voor Jezus is een krachtig publiek getuigenis van liefde voor Jezus Christus. </w:t>
      </w:r>
      <w:r w:rsidRPr="00E54563">
        <w:rPr>
          <w:rFonts w:ascii="Aptos" w:eastAsia="Aptos" w:hAnsi="Aptos" w:cs="Aptos"/>
          <w:sz w:val="28"/>
          <w:szCs w:val="28"/>
          <w:lang w:val="nl-NL"/>
        </w:rPr>
        <w:t>Gelovigen uit het hele land worden uitgenodigd om samen te komen en te bidden voor Rotterdam, haar leiders en voor geestelijke vernieuwing in Nederland.</w:t>
      </w:r>
      <w:r w:rsidR="00000000" w:rsidRPr="00E54563">
        <w:rPr>
          <w:lang w:val="nl-NL"/>
        </w:rPr>
        <w:br/>
      </w:r>
      <w:r w:rsidR="00000000" w:rsidRPr="00E54563">
        <w:rPr>
          <w:lang w:val="nl-NL"/>
        </w:rPr>
        <w:br/>
      </w:r>
      <w:r w:rsidRPr="00887425">
        <w:rPr>
          <w:rFonts w:ascii="Aptos" w:eastAsia="Aptos" w:hAnsi="Aptos" w:cs="Aptos"/>
          <w:b/>
          <w:bCs/>
          <w:sz w:val="28"/>
          <w:szCs w:val="28"/>
          <w:lang w:val="nl-NL"/>
        </w:rPr>
        <w:t>Een beweging van eenheid</w:t>
      </w:r>
      <w:r w:rsidR="00000000" w:rsidRPr="00887425">
        <w:rPr>
          <w:lang w:val="nl-NL"/>
        </w:rPr>
        <w:br/>
      </w:r>
      <w:r w:rsidRPr="00887425">
        <w:rPr>
          <w:rFonts w:ascii="Aptos" w:eastAsia="Aptos" w:hAnsi="Aptos" w:cs="Aptos"/>
          <w:sz w:val="28"/>
          <w:szCs w:val="28"/>
          <w:lang w:val="nl-NL"/>
        </w:rPr>
        <w:t xml:space="preserve">De Mars wordt gedragen door een brede samenwerking van kerken en organisaties, waaronder </w:t>
      </w:r>
      <w:proofErr w:type="spellStart"/>
      <w:r w:rsidRPr="00887425">
        <w:rPr>
          <w:rFonts w:ascii="Aptos" w:eastAsia="Aptos" w:hAnsi="Aptos" w:cs="Aptos"/>
          <w:sz w:val="28"/>
          <w:szCs w:val="28"/>
          <w:lang w:val="nl-NL"/>
        </w:rPr>
        <w:t>Victory</w:t>
      </w:r>
      <w:proofErr w:type="spellEnd"/>
      <w:r w:rsidRPr="00887425">
        <w:rPr>
          <w:rFonts w:ascii="Aptos" w:eastAsia="Aptos" w:hAnsi="Aptos" w:cs="Aptos"/>
          <w:sz w:val="28"/>
          <w:szCs w:val="28"/>
          <w:lang w:val="nl-NL"/>
        </w:rPr>
        <w:t xml:space="preserve"> </w:t>
      </w:r>
      <w:proofErr w:type="spellStart"/>
      <w:r w:rsidRPr="00887425">
        <w:rPr>
          <w:rFonts w:ascii="Aptos" w:eastAsia="Aptos" w:hAnsi="Aptos" w:cs="Aptos"/>
          <w:sz w:val="28"/>
          <w:szCs w:val="28"/>
          <w:lang w:val="nl-NL"/>
        </w:rPr>
        <w:t>Outreach</w:t>
      </w:r>
      <w:proofErr w:type="spellEnd"/>
      <w:r w:rsidRPr="00887425">
        <w:rPr>
          <w:rFonts w:ascii="Aptos" w:eastAsia="Aptos" w:hAnsi="Aptos" w:cs="Aptos"/>
          <w:sz w:val="28"/>
          <w:szCs w:val="28"/>
          <w:lang w:val="nl-NL"/>
        </w:rPr>
        <w:t>, Europoort Kerk, VPE, Kom en Zie, Christen Unie. Stichting Skin, God radio en nog veel meer.</w:t>
      </w:r>
      <w:r w:rsidR="00000000" w:rsidRPr="00887425">
        <w:rPr>
          <w:lang w:val="nl-NL"/>
        </w:rPr>
        <w:br/>
      </w:r>
      <w:r w:rsidR="00000000" w:rsidRPr="00887425">
        <w:rPr>
          <w:lang w:val="nl-NL"/>
        </w:rPr>
        <w:br/>
      </w:r>
      <w:r w:rsidRPr="00887425">
        <w:rPr>
          <w:rFonts w:ascii="Aptos" w:eastAsia="Aptos" w:hAnsi="Aptos" w:cs="Aptos"/>
          <w:sz w:val="28"/>
          <w:szCs w:val="28"/>
          <w:lang w:val="nl-NL"/>
        </w:rPr>
        <w:t xml:space="preserve">Initiatiefnemers Rami en Liesbeth Sam, oprichters van Stichting Celebrating Jesus </w:t>
      </w:r>
      <w:proofErr w:type="spellStart"/>
      <w:r w:rsidRPr="00887425">
        <w:rPr>
          <w:rFonts w:ascii="Aptos" w:eastAsia="Aptos" w:hAnsi="Aptos" w:cs="Aptos"/>
          <w:sz w:val="28"/>
          <w:szCs w:val="28"/>
          <w:lang w:val="nl-NL"/>
        </w:rPr>
        <w:t>Ministries</w:t>
      </w:r>
      <w:proofErr w:type="spellEnd"/>
      <w:r w:rsidRPr="00887425">
        <w:rPr>
          <w:rFonts w:ascii="Aptos" w:eastAsia="Aptos" w:hAnsi="Aptos" w:cs="Aptos"/>
          <w:sz w:val="28"/>
          <w:szCs w:val="28"/>
          <w:lang w:val="nl-NL"/>
        </w:rPr>
        <w:t xml:space="preserve">, zetten zich in om gelovigen te bemoedigen in </w:t>
      </w:r>
      <w:proofErr w:type="gramStart"/>
      <w:r w:rsidRPr="00887425">
        <w:rPr>
          <w:rFonts w:ascii="Aptos" w:eastAsia="Aptos" w:hAnsi="Aptos" w:cs="Aptos"/>
          <w:sz w:val="28"/>
          <w:szCs w:val="28"/>
          <w:lang w:val="nl-NL"/>
        </w:rPr>
        <w:t>hun</w:t>
      </w:r>
      <w:proofErr w:type="gramEnd"/>
      <w:r w:rsidRPr="00887425">
        <w:rPr>
          <w:rFonts w:ascii="Aptos" w:eastAsia="Aptos" w:hAnsi="Aptos" w:cs="Aptos"/>
          <w:sz w:val="28"/>
          <w:szCs w:val="28"/>
          <w:lang w:val="nl-NL"/>
        </w:rPr>
        <w:t xml:space="preserve"> wandel met God. </w:t>
      </w:r>
      <w:r w:rsidRPr="00E54563">
        <w:rPr>
          <w:rFonts w:ascii="Aptos" w:eastAsia="Aptos" w:hAnsi="Aptos" w:cs="Aptos"/>
          <w:sz w:val="28"/>
          <w:szCs w:val="28"/>
          <w:lang w:val="nl-NL"/>
        </w:rPr>
        <w:t>Zij organiseren onder andere Mars voor jezus, worship-</w:t>
      </w:r>
      <w:proofErr w:type="spellStart"/>
      <w:r w:rsidRPr="00E54563">
        <w:rPr>
          <w:rFonts w:ascii="Aptos" w:eastAsia="Aptos" w:hAnsi="Aptos" w:cs="Aptos"/>
          <w:sz w:val="28"/>
          <w:szCs w:val="28"/>
          <w:lang w:val="nl-NL"/>
        </w:rPr>
        <w:t>boat</w:t>
      </w:r>
      <w:proofErr w:type="spellEnd"/>
      <w:r w:rsidRPr="00E54563">
        <w:rPr>
          <w:rFonts w:ascii="Aptos" w:eastAsia="Aptos" w:hAnsi="Aptos" w:cs="Aptos"/>
          <w:sz w:val="28"/>
          <w:szCs w:val="28"/>
          <w:lang w:val="nl-NL"/>
        </w:rPr>
        <w:t xml:space="preserve"> rondvaarten en evangelisatieacties.</w:t>
      </w:r>
    </w:p>
    <w:p w14:paraId="6A6FB115" w14:textId="7F77CE1D" w:rsidR="00104AE3" w:rsidRPr="00E54563" w:rsidRDefault="00104AE3" w:rsidP="72294E82">
      <w:pPr>
        <w:rPr>
          <w:lang w:val="nl-NL"/>
        </w:rPr>
      </w:pPr>
    </w:p>
    <w:p w14:paraId="0E636846" w14:textId="48374974" w:rsidR="3F4D0522" w:rsidRPr="00E54563" w:rsidRDefault="3F4D0522">
      <w:pPr>
        <w:rPr>
          <w:lang w:val="nl-NL"/>
        </w:rPr>
      </w:pPr>
    </w:p>
    <w:p w14:paraId="10E8FD18" w14:textId="3C74EE51" w:rsidR="3F4D0522" w:rsidRPr="00E54563" w:rsidRDefault="3F4D0522">
      <w:pPr>
        <w:rPr>
          <w:lang w:val="nl-NL"/>
        </w:rPr>
      </w:pPr>
    </w:p>
    <w:p w14:paraId="5B7003DA" w14:textId="56FC56D6" w:rsidR="3F4D0522" w:rsidRPr="00E54563" w:rsidRDefault="3F4D0522">
      <w:pPr>
        <w:rPr>
          <w:lang w:val="nl-NL"/>
        </w:rPr>
      </w:pPr>
    </w:p>
    <w:p w14:paraId="78B3D8A3" w14:textId="51248A4A" w:rsidR="3F4D0522" w:rsidRPr="00E54563" w:rsidRDefault="3F4D0522">
      <w:pPr>
        <w:rPr>
          <w:lang w:val="nl-NL"/>
        </w:rPr>
      </w:pPr>
    </w:p>
    <w:p w14:paraId="33F16861" w14:textId="53EF3B1C" w:rsidR="3F4D0522" w:rsidRPr="00E54563" w:rsidRDefault="3F4D0522" w:rsidP="3F4D0522">
      <w:pPr>
        <w:rPr>
          <w:rFonts w:ascii="Aptos" w:eastAsia="Aptos" w:hAnsi="Aptos" w:cs="Aptos"/>
          <w:sz w:val="28"/>
          <w:szCs w:val="28"/>
          <w:lang w:val="nl-NL"/>
        </w:rPr>
      </w:pPr>
      <w:proofErr w:type="spellStart"/>
      <w:r w:rsidRPr="00E54563">
        <w:rPr>
          <w:b/>
          <w:bCs/>
          <w:sz w:val="28"/>
          <w:szCs w:val="28"/>
          <w:lang w:val="nl-NL"/>
        </w:rPr>
        <w:lastRenderedPageBreak/>
        <w:t>Recap</w:t>
      </w:r>
      <w:proofErr w:type="spellEnd"/>
      <w:r w:rsidRPr="00E54563">
        <w:rPr>
          <w:b/>
          <w:bCs/>
          <w:sz w:val="28"/>
          <w:szCs w:val="28"/>
          <w:lang w:val="nl-NL"/>
        </w:rPr>
        <w:t xml:space="preserve"> vorige jaar 2025</w:t>
      </w:r>
      <w:r w:rsidRPr="00E54563">
        <w:rPr>
          <w:lang w:val="nl-NL"/>
        </w:rPr>
        <w:br/>
      </w:r>
      <w:r w:rsidRPr="00E54563">
        <w:rPr>
          <w:b/>
          <w:bCs/>
          <w:sz w:val="28"/>
          <w:szCs w:val="28"/>
          <w:lang w:val="nl-NL"/>
        </w:rPr>
        <w:t xml:space="preserve">Rotterdam juni </w:t>
      </w:r>
      <w:hyperlink r:id="rId6">
        <w:r w:rsidRPr="00E54563">
          <w:rPr>
            <w:rStyle w:val="Hyperlink"/>
            <w:rFonts w:ascii="Cambria" w:eastAsia="Cambria" w:hAnsi="Cambria" w:cs="Cambria"/>
            <w:sz w:val="28"/>
            <w:szCs w:val="28"/>
            <w:lang w:val="nl-NL"/>
          </w:rPr>
          <w:t>https://www.youtube.com/watch?v=rgZDbhlBYV4</w:t>
        </w:r>
      </w:hyperlink>
    </w:p>
    <w:p w14:paraId="54EB7A52" w14:textId="2EE7DF7B" w:rsidR="3F4D0522" w:rsidRPr="00E54563" w:rsidRDefault="3F4D0522">
      <w:pPr>
        <w:rPr>
          <w:lang w:val="nl-NL"/>
        </w:rPr>
      </w:pPr>
      <w:r>
        <w:rPr>
          <w:noProof/>
        </w:rPr>
        <w:drawing>
          <wp:anchor distT="0" distB="0" distL="114300" distR="114300" simplePos="0" relativeHeight="251657216" behindDoc="0" locked="0" layoutInCell="1" allowOverlap="1" wp14:anchorId="0094EB89" wp14:editId="593EA838">
            <wp:simplePos x="0" y="0"/>
            <wp:positionH relativeFrom="column">
              <wp:align>left</wp:align>
            </wp:positionH>
            <wp:positionV relativeFrom="paragraph">
              <wp:posOffset>0</wp:posOffset>
            </wp:positionV>
            <wp:extent cx="5314950" cy="3086100"/>
            <wp:effectExtent l="0" t="0" r="0" b="0"/>
            <wp:wrapSquare wrapText="bothSides"/>
            <wp:docPr id="687568151" name="picture" title="Video met titel: Aftermovie Mars voor Jezus Rotterdam 21 juni 2025">
              <a:hlinkClick xmlns:a="http://schemas.openxmlformats.org/drawingml/2006/main" r:id="rId6"/>
            </wp:docPr>
            <wp:cNvGraphicFramePr>
              <a:graphicFrameLocks xmlns:a="http://schemas.openxmlformats.org/drawingml/2006/main" noGrp="1" noSelect="1"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pic:cNvPicPr>
                      <a:picLocks noGrp="1" noRot="1" noChangeAspect="1" noMove="1" noResize="1" noEditPoints="1" noAdjustHandles="1" noChangeArrowheads="1" noChangeShapeType="1" noCrop="1"/>
                    </pic:cNvPicPr>
                  </pic:nvPicPr>
                  <pic:blipFill>
                    <a:blip r:embed="rId7">
                      <a:extLst>
                        <a:ext uri="{28A0092B-C50C-407E-A947-70E740481C1C}">
                          <a14:useLocalDpi xmlns:a14="http://schemas.microsoft.com/office/drawing/2010/main" val="0"/>
                        </a:ext>
                        <a:ext uri="http://schemas.microsoft.com/office/word/2020/oembed">
                          <woe:oembed xmlns:woe="http://schemas.microsoft.com/office/word/2020/oembed" oEmbedUrl="https://www.youtube.com/watch?v=rgZDbhlBYV4" mediaType="Video" picLocksAutoForOEmbed="1"/>
                        </a:ext>
                      </a:extLst>
                    </a:blip>
                    <a:stretch>
                      <a:fillRect/>
                    </a:stretch>
                  </pic:blipFill>
                  <pic:spPr>
                    <a:xfrm>
                      <a:off x="0" y="0"/>
                      <a:ext cx="5314950" cy="3086100"/>
                    </a:xfrm>
                    <a:prstGeom prst="rect">
                      <a:avLst/>
                    </a:prstGeom>
                  </pic:spPr>
                </pic:pic>
              </a:graphicData>
            </a:graphic>
            <wp14:sizeRelH relativeFrom="page">
              <wp14:pctWidth>0</wp14:pctWidth>
            </wp14:sizeRelH>
            <wp14:sizeRelV relativeFrom="page">
              <wp14:pctHeight>0</wp14:pctHeight>
            </wp14:sizeRelV>
          </wp:anchor>
        </w:drawing>
      </w:r>
    </w:p>
    <w:p w14:paraId="269480BA" w14:textId="2240B1E7" w:rsidR="00104AE3" w:rsidRPr="00E54563" w:rsidRDefault="240AFB88" w:rsidP="240AFB88">
      <w:pPr>
        <w:rPr>
          <w:rFonts w:ascii="Aptos" w:eastAsia="Aptos" w:hAnsi="Aptos" w:cs="Aptos"/>
          <w:sz w:val="28"/>
          <w:szCs w:val="28"/>
          <w:lang w:val="nl-NL"/>
        </w:rPr>
      </w:pPr>
      <w:r w:rsidRPr="00E54563">
        <w:rPr>
          <w:b/>
          <w:bCs/>
          <w:sz w:val="28"/>
          <w:szCs w:val="28"/>
          <w:lang w:val="nl-NL"/>
        </w:rPr>
        <w:t xml:space="preserve">Amsterdam </w:t>
      </w:r>
      <w:proofErr w:type="spellStart"/>
      <w:r w:rsidRPr="00E54563">
        <w:rPr>
          <w:b/>
          <w:bCs/>
          <w:sz w:val="28"/>
          <w:szCs w:val="28"/>
          <w:lang w:val="nl-NL"/>
        </w:rPr>
        <w:t>septemer</w:t>
      </w:r>
      <w:proofErr w:type="spellEnd"/>
      <w:r w:rsidRPr="00E54563">
        <w:rPr>
          <w:b/>
          <w:bCs/>
          <w:sz w:val="28"/>
          <w:szCs w:val="28"/>
          <w:lang w:val="nl-NL"/>
        </w:rPr>
        <w:t xml:space="preserve"> </w:t>
      </w:r>
      <w:hyperlink r:id="rId8">
        <w:r w:rsidRPr="00E54563">
          <w:rPr>
            <w:rStyle w:val="Hyperlink"/>
            <w:rFonts w:ascii="Cambria" w:eastAsia="Cambria" w:hAnsi="Cambria" w:cs="Cambria"/>
            <w:sz w:val="28"/>
            <w:szCs w:val="28"/>
            <w:lang w:val="nl-NL"/>
          </w:rPr>
          <w:t>https://www.youtube.com/watch?v=O1kh4ZC_tKo</w:t>
        </w:r>
      </w:hyperlink>
    </w:p>
    <w:p w14:paraId="57E0C903" w14:textId="31AB1827" w:rsidR="00104AE3" w:rsidRPr="00E54563" w:rsidRDefault="00000000" w:rsidP="72294E82">
      <w:pPr>
        <w:rPr>
          <w:lang w:val="nl-NL"/>
        </w:rPr>
      </w:pPr>
      <w:r>
        <w:rPr>
          <w:noProof/>
        </w:rPr>
        <w:drawing>
          <wp:anchor distT="0" distB="0" distL="114300" distR="114300" simplePos="0" relativeHeight="251658240" behindDoc="0" locked="0" layoutInCell="1" allowOverlap="1" wp14:anchorId="64F0AA9E" wp14:editId="4E269752">
            <wp:simplePos x="0" y="0"/>
            <wp:positionH relativeFrom="column">
              <wp:align>left</wp:align>
            </wp:positionH>
            <wp:positionV relativeFrom="paragraph">
              <wp:posOffset>0</wp:posOffset>
            </wp:positionV>
            <wp:extent cx="5314950" cy="3086100"/>
            <wp:effectExtent l="0" t="0" r="0" b="0"/>
            <wp:wrapSquare wrapText="bothSides"/>
            <wp:docPr id="2138570914" name="picture" title="Video met titel: Gospel Praise Parade 6 September 2025">
              <a:hlinkClick xmlns:a="http://schemas.openxmlformats.org/drawingml/2006/main" r:id="rId8"/>
            </wp:docPr>
            <wp:cNvGraphicFramePr>
              <a:graphicFrameLocks xmlns:a="http://schemas.openxmlformats.org/drawingml/2006/main" noGrp="1" noSelect="1"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pic:cNvPicPr>
                      <a:picLocks noGrp="1" noRot="1" noChangeAspect="1" noMove="1" noResize="1" noEditPoints="1" noAdjustHandles="1" noChangeArrowheads="1" noChangeShapeType="1" noCrop="1"/>
                    </pic:cNvPicPr>
                  </pic:nvPicPr>
                  <pic:blipFill>
                    <a:blip r:embed="rId9">
                      <a:extLst>
                        <a:ext uri="{28A0092B-C50C-407E-A947-70E740481C1C}">
                          <a14:useLocalDpi xmlns:a14="http://schemas.microsoft.com/office/drawing/2010/main" val="0"/>
                        </a:ext>
                        <a:ext uri="http://schemas.microsoft.com/office/word/2020/oembed">
                          <woe:oembed xmlns:woe="http://schemas.microsoft.com/office/word/2020/oembed" oEmbedUrl="https://www.youtube.com/watch?v=O1kh4ZC_tKo" mediaType="Video" picLocksAutoForOEmbed="1"/>
                        </a:ext>
                      </a:extLst>
                    </a:blip>
                    <a:stretch>
                      <a:fillRect/>
                    </a:stretch>
                  </pic:blipFill>
                  <pic:spPr>
                    <a:xfrm>
                      <a:off x="0" y="0"/>
                      <a:ext cx="5314950" cy="3086100"/>
                    </a:xfrm>
                    <a:prstGeom prst="rect">
                      <a:avLst/>
                    </a:prstGeom>
                  </pic:spPr>
                </pic:pic>
              </a:graphicData>
            </a:graphic>
            <wp14:sizeRelH relativeFrom="page">
              <wp14:pctWidth>0</wp14:pctWidth>
            </wp14:sizeRelH>
            <wp14:sizeRelV relativeFrom="page">
              <wp14:pctHeight>0</wp14:pctHeight>
            </wp14:sizeRelV>
          </wp:anchor>
        </w:drawing>
      </w:r>
    </w:p>
    <w:p w14:paraId="06284DAA" w14:textId="656F8301" w:rsidR="00104AE3" w:rsidRPr="00E54563" w:rsidRDefault="00104AE3" w:rsidP="240AFB88">
      <w:pPr>
        <w:rPr>
          <w:b/>
          <w:bCs/>
          <w:sz w:val="28"/>
          <w:szCs w:val="28"/>
          <w:lang w:val="nl-NL"/>
        </w:rPr>
      </w:pPr>
    </w:p>
    <w:p w14:paraId="34FD5443" w14:textId="77777777" w:rsidR="00887425" w:rsidRDefault="00000000" w:rsidP="240AFB88">
      <w:pPr>
        <w:rPr>
          <w:lang w:val="nl-NL"/>
        </w:rPr>
      </w:pPr>
      <w:r w:rsidRPr="00E54563">
        <w:rPr>
          <w:lang w:val="nl-NL"/>
        </w:rPr>
        <w:lastRenderedPageBreak/>
        <w:br/>
      </w:r>
      <w:r w:rsidR="5A51EC43" w:rsidRPr="00E54563">
        <w:rPr>
          <w:rFonts w:ascii="Aptos" w:eastAsia="Aptos" w:hAnsi="Aptos" w:cs="Aptos"/>
          <w:b/>
          <w:bCs/>
          <w:sz w:val="28"/>
          <w:szCs w:val="28"/>
          <w:lang w:val="nl-NL"/>
        </w:rPr>
        <w:t>Een rijke geschiedenis</w:t>
      </w:r>
      <w:r w:rsidRPr="00E54563">
        <w:rPr>
          <w:lang w:val="nl-NL"/>
        </w:rPr>
        <w:br/>
      </w:r>
      <w:r w:rsidR="5A51EC43" w:rsidRPr="00E54563">
        <w:rPr>
          <w:rFonts w:ascii="Aptos" w:eastAsia="Aptos" w:hAnsi="Aptos" w:cs="Aptos"/>
          <w:sz w:val="28"/>
          <w:szCs w:val="28"/>
          <w:lang w:val="nl-NL"/>
        </w:rPr>
        <w:t>De eerste Nederlandse Mars voor Jezus vond plaats in 1992 in Amsterdam, waar 15.000 gelovigen samenkwamen. In 1994 volgde een historische mars in Utrecht met 25.000 deelnemers. Sindsdien zijn in verschillende steden soortgelijke marsen georganiseerd. In 2026 is Rotterdam aan de beurt, ons doel is zo rond 15 duizend mensen God prijzen in Rotterdam.</w:t>
      </w:r>
      <w:r w:rsidRPr="00E54563">
        <w:rPr>
          <w:lang w:val="nl-NL"/>
        </w:rPr>
        <w:br/>
      </w:r>
    </w:p>
    <w:p w14:paraId="0BFEB4FC" w14:textId="77777777" w:rsidR="00887425" w:rsidRDefault="00887425" w:rsidP="00887425">
      <w:pPr>
        <w:pStyle w:val="Normaalweb"/>
        <w:rPr>
          <w:rStyle w:val="Zwaar"/>
          <w:rFonts w:ascii="Open Sans" w:hAnsi="Open Sans" w:cs="Open Sans"/>
          <w:color w:val="000000"/>
          <w:spacing w:val="-3"/>
          <w:sz w:val="30"/>
          <w:szCs w:val="30"/>
        </w:rPr>
      </w:pPr>
      <w:r>
        <w:rPr>
          <w:rStyle w:val="Zwaar"/>
          <w:rFonts w:ascii="Open Sans" w:hAnsi="Open Sans" w:cs="Open Sans"/>
          <w:color w:val="000000"/>
          <w:spacing w:val="-3"/>
          <w:sz w:val="30"/>
          <w:szCs w:val="30"/>
        </w:rPr>
        <w:t xml:space="preserve">GO! Event </w:t>
      </w:r>
    </w:p>
    <w:p w14:paraId="201F0700" w14:textId="365BA08C" w:rsidR="00887425" w:rsidRDefault="00887425" w:rsidP="00887425">
      <w:pPr>
        <w:pStyle w:val="Normaalweb"/>
        <w:rPr>
          <w:rFonts w:ascii="Open Sans" w:hAnsi="Open Sans" w:cs="Open Sans"/>
          <w:color w:val="000000"/>
          <w:spacing w:val="-3"/>
          <w:sz w:val="30"/>
          <w:szCs w:val="30"/>
        </w:rPr>
      </w:pPr>
      <w:r>
        <w:rPr>
          <w:rStyle w:val="Zwaar"/>
          <w:rFonts w:ascii="Open Sans" w:hAnsi="Open Sans" w:cs="Open Sans"/>
          <w:color w:val="000000"/>
          <w:spacing w:val="-3"/>
          <w:sz w:val="30"/>
          <w:szCs w:val="30"/>
        </w:rPr>
        <w:t xml:space="preserve">Vrijdag 26 Juni 2026 | Rotterdam | </w:t>
      </w:r>
      <w:r>
        <w:rPr>
          <w:rStyle w:val="Zwaar"/>
          <w:rFonts w:ascii="Open Sans" w:hAnsi="Open Sans" w:cs="Open Sans"/>
          <w:color w:val="000000"/>
          <w:spacing w:val="-3"/>
          <w:sz w:val="30"/>
          <w:szCs w:val="30"/>
        </w:rPr>
        <w:t>Locatie</w:t>
      </w:r>
      <w:r>
        <w:rPr>
          <w:rStyle w:val="Zwaar"/>
          <w:rFonts w:ascii="Open Sans" w:hAnsi="Open Sans" w:cs="Open Sans"/>
          <w:color w:val="000000"/>
          <w:spacing w:val="-3"/>
          <w:sz w:val="30"/>
          <w:szCs w:val="30"/>
        </w:rPr>
        <w:t xml:space="preserve"> </w:t>
      </w:r>
      <w:r>
        <w:rPr>
          <w:rStyle w:val="Zwaar"/>
          <w:rFonts w:ascii="Open Sans" w:hAnsi="Open Sans" w:cs="Open Sans"/>
          <w:color w:val="000000"/>
          <w:spacing w:val="-3"/>
          <w:sz w:val="30"/>
          <w:szCs w:val="30"/>
        </w:rPr>
        <w:t>nog niet bekend</w:t>
      </w:r>
    </w:p>
    <w:p w14:paraId="615C3F4C" w14:textId="77777777" w:rsidR="00887425" w:rsidRDefault="00887425" w:rsidP="00887425">
      <w:pPr>
        <w:pStyle w:val="Normaalweb"/>
        <w:rPr>
          <w:rFonts w:ascii="Open Sans" w:hAnsi="Open Sans" w:cs="Open Sans"/>
          <w:color w:val="000000"/>
          <w:spacing w:val="-3"/>
          <w:sz w:val="30"/>
          <w:szCs w:val="30"/>
        </w:rPr>
      </w:pPr>
      <w:r>
        <w:rPr>
          <w:rFonts w:ascii="Open Sans" w:hAnsi="Open Sans" w:cs="Open Sans"/>
          <w:color w:val="000000"/>
          <w:spacing w:val="-3"/>
          <w:sz w:val="30"/>
          <w:szCs w:val="30"/>
        </w:rPr>
        <w:t>“Ga heen in heel de wereld, predik het Evangelie aan alle schepselen” (HSV). Markus 16:15</w:t>
      </w:r>
    </w:p>
    <w:p w14:paraId="2AF53E92" w14:textId="2D005F76" w:rsidR="00887425" w:rsidRDefault="00887425" w:rsidP="00887425">
      <w:pPr>
        <w:pStyle w:val="Normaalweb"/>
        <w:rPr>
          <w:rFonts w:ascii="Open Sans" w:hAnsi="Open Sans" w:cs="Open Sans"/>
          <w:color w:val="000000"/>
          <w:spacing w:val="-3"/>
          <w:sz w:val="30"/>
          <w:szCs w:val="30"/>
        </w:rPr>
      </w:pPr>
      <w:r>
        <w:rPr>
          <w:rStyle w:val="Zwaar"/>
          <w:rFonts w:ascii="Open Sans" w:hAnsi="Open Sans" w:cs="Open Sans"/>
          <w:color w:val="000000"/>
          <w:spacing w:val="-3"/>
          <w:sz w:val="30"/>
          <w:szCs w:val="30"/>
        </w:rPr>
        <w:t>Praktische informatie:</w:t>
      </w:r>
      <w:r>
        <w:rPr>
          <w:rFonts w:ascii="Open Sans" w:hAnsi="Open Sans" w:cs="Open Sans"/>
          <w:color w:val="000000"/>
          <w:spacing w:val="-3"/>
          <w:sz w:val="30"/>
          <w:szCs w:val="30"/>
        </w:rPr>
        <w:br/>
      </w:r>
      <w:proofErr w:type="spellStart"/>
      <w:r>
        <w:rPr>
          <w:rStyle w:val="Zwaar"/>
          <w:rFonts w:ascii="Open Sans" w:hAnsi="Open Sans" w:cs="Open Sans"/>
          <w:color w:val="000000"/>
          <w:spacing w:val="-3"/>
          <w:sz w:val="30"/>
          <w:szCs w:val="30"/>
        </w:rPr>
        <w:t>Lokatie</w:t>
      </w:r>
      <w:proofErr w:type="spellEnd"/>
      <w:r>
        <w:rPr>
          <w:rStyle w:val="Zwaar"/>
          <w:rFonts w:ascii="Open Sans" w:hAnsi="Open Sans" w:cs="Open Sans"/>
          <w:color w:val="000000"/>
          <w:spacing w:val="-3"/>
          <w:sz w:val="30"/>
          <w:szCs w:val="30"/>
        </w:rPr>
        <w:t xml:space="preserve"> Go</w:t>
      </w:r>
      <w:r>
        <w:rPr>
          <w:rStyle w:val="Zwaar"/>
          <w:rFonts w:ascii="Open Sans" w:hAnsi="Open Sans" w:cs="Open Sans"/>
          <w:color w:val="000000"/>
          <w:spacing w:val="-3"/>
          <w:sz w:val="30"/>
          <w:szCs w:val="30"/>
        </w:rPr>
        <w:t>!</w:t>
      </w:r>
      <w:r>
        <w:rPr>
          <w:rStyle w:val="Zwaar"/>
          <w:rFonts w:ascii="Open Sans" w:hAnsi="Open Sans" w:cs="Open Sans"/>
          <w:color w:val="000000"/>
          <w:spacing w:val="-3"/>
          <w:sz w:val="30"/>
          <w:szCs w:val="30"/>
        </w:rPr>
        <w:t xml:space="preserve"> Event</w:t>
      </w:r>
      <w:r>
        <w:rPr>
          <w:rFonts w:ascii="Open Sans" w:hAnsi="Open Sans" w:cs="Open Sans"/>
          <w:color w:val="000000"/>
          <w:spacing w:val="-3"/>
          <w:sz w:val="30"/>
          <w:szCs w:val="30"/>
        </w:rPr>
        <w:br/>
        <w:t>• Datum: Vrijdag 26 Juni 2026</w:t>
      </w:r>
      <w:r>
        <w:rPr>
          <w:rFonts w:ascii="Open Sans" w:hAnsi="Open Sans" w:cs="Open Sans"/>
          <w:color w:val="000000"/>
          <w:spacing w:val="-3"/>
          <w:sz w:val="30"/>
          <w:szCs w:val="30"/>
        </w:rPr>
        <w:br/>
        <w:t>• Starttijd: 10.00 uur</w:t>
      </w:r>
      <w:r>
        <w:rPr>
          <w:rFonts w:ascii="Open Sans" w:hAnsi="Open Sans" w:cs="Open Sans"/>
          <w:color w:val="000000"/>
          <w:spacing w:val="-3"/>
          <w:sz w:val="30"/>
          <w:szCs w:val="30"/>
        </w:rPr>
        <w:br/>
        <w:t>• Eindtijd: 17.00 uur</w:t>
      </w:r>
    </w:p>
    <w:p w14:paraId="4B23970E" w14:textId="1918CAB1" w:rsidR="00887425" w:rsidRPr="00887425" w:rsidRDefault="00887425" w:rsidP="00887425">
      <w:pPr>
        <w:pStyle w:val="Normaalweb"/>
        <w:rPr>
          <w:rFonts w:ascii="Open Sans" w:hAnsi="Open Sans" w:cs="Open Sans"/>
          <w:color w:val="000000"/>
          <w:spacing w:val="-3"/>
          <w:sz w:val="22"/>
          <w:szCs w:val="22"/>
        </w:rPr>
      </w:pPr>
      <w:r w:rsidRPr="00887425">
        <w:rPr>
          <w:rFonts w:ascii="Open Sans" w:hAnsi="Open Sans" w:cs="Open Sans"/>
          <w:color w:val="000000"/>
          <w:spacing w:val="-3"/>
          <w:sz w:val="22"/>
          <w:szCs w:val="22"/>
        </w:rPr>
        <w:t>Voorafgaand aan de Mars voor Jezus Rotterdam, organiseren wij de dag ervoor een conferentie in samenwerking met de lokale kerken. Gebed en voorbereiden voor opwekking in Nederland.</w:t>
      </w:r>
    </w:p>
    <w:p w14:paraId="1D6E3976" w14:textId="692608E4" w:rsidR="00887425" w:rsidRDefault="00887425" w:rsidP="00887425">
      <w:pPr>
        <w:pStyle w:val="Normaalweb"/>
        <w:rPr>
          <w:rFonts w:ascii="Open Sans" w:hAnsi="Open Sans" w:cs="Open Sans"/>
          <w:color w:val="000000"/>
          <w:spacing w:val="-3"/>
          <w:sz w:val="30"/>
          <w:szCs w:val="30"/>
        </w:rPr>
      </w:pPr>
      <w:proofErr w:type="spellStart"/>
      <w:r>
        <w:rPr>
          <w:rStyle w:val="Zwaar"/>
          <w:rFonts w:ascii="Open Sans" w:hAnsi="Open Sans" w:cs="Open Sans"/>
          <w:color w:val="000000"/>
          <w:spacing w:val="-3"/>
          <w:sz w:val="30"/>
          <w:szCs w:val="30"/>
        </w:rPr>
        <w:t>Lokatie</w:t>
      </w:r>
      <w:proofErr w:type="spellEnd"/>
      <w:r>
        <w:rPr>
          <w:rStyle w:val="Zwaar"/>
          <w:rFonts w:ascii="Open Sans" w:hAnsi="Open Sans" w:cs="Open Sans"/>
          <w:color w:val="000000"/>
          <w:spacing w:val="-3"/>
          <w:sz w:val="30"/>
          <w:szCs w:val="30"/>
        </w:rPr>
        <w:t xml:space="preserve"> Revival </w:t>
      </w:r>
      <w:proofErr w:type="spellStart"/>
      <w:r>
        <w:rPr>
          <w:rStyle w:val="Zwaar"/>
          <w:rFonts w:ascii="Open Sans" w:hAnsi="Open Sans" w:cs="Open Sans"/>
          <w:color w:val="000000"/>
          <w:spacing w:val="-3"/>
          <w:sz w:val="30"/>
          <w:szCs w:val="30"/>
        </w:rPr>
        <w:t>night</w:t>
      </w:r>
      <w:proofErr w:type="spellEnd"/>
      <w:r>
        <w:rPr>
          <w:rFonts w:ascii="Open Sans" w:hAnsi="Open Sans" w:cs="Open Sans"/>
          <w:color w:val="000000"/>
          <w:spacing w:val="-3"/>
          <w:sz w:val="30"/>
          <w:szCs w:val="30"/>
        </w:rPr>
        <w:br/>
        <w:t>• Starttijd: 19.30 uur</w:t>
      </w:r>
      <w:r>
        <w:rPr>
          <w:rFonts w:ascii="Open Sans" w:hAnsi="Open Sans" w:cs="Open Sans"/>
          <w:color w:val="000000"/>
          <w:spacing w:val="-3"/>
          <w:sz w:val="30"/>
          <w:szCs w:val="30"/>
        </w:rPr>
        <w:br/>
        <w:t>• Eindtijd: 22.00 uur</w:t>
      </w:r>
    </w:p>
    <w:p w14:paraId="2216ED33" w14:textId="56705877" w:rsidR="00887425" w:rsidRDefault="00887425" w:rsidP="240AFB88">
      <w:pPr>
        <w:rPr>
          <w:lang w:val="nl-NL"/>
        </w:rPr>
      </w:pPr>
      <w:r>
        <w:rPr>
          <w:lang w:val="nl-NL"/>
        </w:rPr>
        <w:t>Worship/DJ/prediking/jongeren avond/uitzenden tot de wereld.</w:t>
      </w:r>
    </w:p>
    <w:p w14:paraId="50E9F79E" w14:textId="77777777" w:rsidR="00887425" w:rsidRDefault="00887425" w:rsidP="240AFB88">
      <w:pPr>
        <w:rPr>
          <w:lang w:val="nl-NL"/>
        </w:rPr>
      </w:pPr>
    </w:p>
    <w:p w14:paraId="731645ED" w14:textId="77777777" w:rsidR="00887425" w:rsidRDefault="00887425" w:rsidP="240AFB88">
      <w:pPr>
        <w:rPr>
          <w:lang w:val="nl-NL"/>
        </w:rPr>
      </w:pPr>
    </w:p>
    <w:p w14:paraId="505045C8" w14:textId="75964D0D" w:rsidR="00104AE3" w:rsidRDefault="00000000" w:rsidP="240AFB88">
      <w:pPr>
        <w:rPr>
          <w:rFonts w:ascii="Aptos" w:eastAsia="Aptos" w:hAnsi="Aptos" w:cs="Aptos"/>
          <w:sz w:val="28"/>
          <w:szCs w:val="28"/>
        </w:rPr>
      </w:pPr>
      <w:r w:rsidRPr="00E54563">
        <w:rPr>
          <w:lang w:val="nl-NL"/>
        </w:rPr>
        <w:lastRenderedPageBreak/>
        <w:br/>
      </w:r>
      <w:r w:rsidR="5A51EC43" w:rsidRPr="00887425">
        <w:rPr>
          <w:rFonts w:ascii="Aptos" w:eastAsia="Aptos" w:hAnsi="Aptos" w:cs="Aptos"/>
          <w:b/>
          <w:bCs/>
          <w:sz w:val="28"/>
          <w:szCs w:val="28"/>
          <w:lang w:val="nl-NL"/>
        </w:rPr>
        <w:t>Zaterdag 27 juni 2026 – Mars voor Jezus</w:t>
      </w:r>
      <w:r w:rsidRPr="00887425">
        <w:rPr>
          <w:lang w:val="nl-NL"/>
        </w:rPr>
        <w:br/>
      </w:r>
      <w:r w:rsidRPr="00887425">
        <w:rPr>
          <w:lang w:val="nl-NL"/>
        </w:rPr>
        <w:br/>
      </w:r>
      <w:r w:rsidR="5A51EC43" w:rsidRPr="00887425">
        <w:rPr>
          <w:rFonts w:ascii="Aptos" w:eastAsia="Aptos" w:hAnsi="Aptos" w:cs="Aptos"/>
          <w:sz w:val="28"/>
          <w:szCs w:val="28"/>
          <w:lang w:val="nl-NL"/>
        </w:rPr>
        <w:t>Op zaterdag 27 juni trekken christenen gezamenlijk door Rotterdam om hun geloof zichtbaar te maken.</w:t>
      </w:r>
      <w:r w:rsidRPr="00887425">
        <w:rPr>
          <w:lang w:val="nl-NL"/>
        </w:rPr>
        <w:br/>
      </w:r>
      <w:r w:rsidRPr="00887425">
        <w:rPr>
          <w:lang w:val="nl-NL"/>
        </w:rPr>
        <w:br/>
      </w:r>
      <w:r w:rsidR="5A51EC43" w:rsidRPr="00887425">
        <w:rPr>
          <w:rFonts w:ascii="Aptos" w:eastAsia="Aptos" w:hAnsi="Aptos" w:cs="Aptos"/>
          <w:sz w:val="28"/>
          <w:szCs w:val="28"/>
          <w:lang w:val="nl-NL"/>
        </w:rPr>
        <w:t>Praktische informatie:</w:t>
      </w:r>
      <w:r w:rsidRPr="00887425">
        <w:rPr>
          <w:lang w:val="nl-NL"/>
        </w:rPr>
        <w:br/>
      </w:r>
      <w:r w:rsidR="5A51EC43" w:rsidRPr="00887425">
        <w:rPr>
          <w:rFonts w:ascii="Aptos" w:eastAsia="Aptos" w:hAnsi="Aptos" w:cs="Aptos"/>
          <w:sz w:val="28"/>
          <w:szCs w:val="28"/>
          <w:lang w:val="nl-NL"/>
        </w:rPr>
        <w:t>• Start: 12.00 uur bij Rotterdam Centraal Station</w:t>
      </w:r>
      <w:r w:rsidRPr="00887425">
        <w:rPr>
          <w:lang w:val="nl-NL"/>
        </w:rPr>
        <w:br/>
      </w:r>
      <w:r w:rsidR="5A51EC43" w:rsidRPr="00887425">
        <w:rPr>
          <w:rFonts w:ascii="Aptos" w:eastAsia="Aptos" w:hAnsi="Aptos" w:cs="Aptos"/>
          <w:sz w:val="28"/>
          <w:szCs w:val="28"/>
          <w:lang w:val="nl-NL"/>
        </w:rPr>
        <w:t>• Eindpunt: 15.00 - 20:00 uur, Schouwburgplein</w:t>
      </w:r>
      <w:r w:rsidRPr="00887425">
        <w:rPr>
          <w:lang w:val="nl-NL"/>
        </w:rPr>
        <w:br/>
      </w:r>
      <w:r w:rsidR="5A51EC43" w:rsidRPr="00887425">
        <w:rPr>
          <w:rFonts w:ascii="Aptos" w:eastAsia="Aptos" w:hAnsi="Aptos" w:cs="Aptos"/>
          <w:sz w:val="28"/>
          <w:szCs w:val="28"/>
          <w:lang w:val="nl-NL"/>
        </w:rPr>
        <w:t xml:space="preserve">• Afsluiting: Worship, gebed en proclamatie tijdens een gezamenlijke </w:t>
      </w:r>
      <w:proofErr w:type="spellStart"/>
      <w:r w:rsidR="5A51EC43" w:rsidRPr="00887425">
        <w:rPr>
          <w:rFonts w:ascii="Aptos" w:eastAsia="Aptos" w:hAnsi="Aptos" w:cs="Aptos"/>
          <w:sz w:val="28"/>
          <w:szCs w:val="28"/>
          <w:lang w:val="nl-NL"/>
        </w:rPr>
        <w:t>gathering</w:t>
      </w:r>
      <w:proofErr w:type="spellEnd"/>
      <w:r w:rsidRPr="00887425">
        <w:rPr>
          <w:lang w:val="nl-NL"/>
        </w:rPr>
        <w:br/>
      </w:r>
      <w:r w:rsidRPr="00887425">
        <w:rPr>
          <w:lang w:val="nl-NL"/>
        </w:rPr>
        <w:br/>
      </w:r>
      <w:r w:rsidR="5A51EC43" w:rsidRPr="00887425">
        <w:rPr>
          <w:rFonts w:ascii="Aptos" w:eastAsia="Aptos" w:hAnsi="Aptos" w:cs="Aptos"/>
          <w:sz w:val="28"/>
          <w:szCs w:val="28"/>
          <w:lang w:val="nl-NL"/>
        </w:rPr>
        <w:t>De organisatie moedigt deelnemers aan om ook mensen uit te nodigen die God nog niet kennen.</w:t>
      </w:r>
      <w:r w:rsidRPr="00887425">
        <w:rPr>
          <w:lang w:val="nl-NL"/>
        </w:rPr>
        <w:br/>
      </w:r>
      <w:r w:rsidRPr="00887425">
        <w:rPr>
          <w:lang w:val="nl-NL"/>
        </w:rPr>
        <w:br/>
      </w:r>
      <w:r w:rsidR="5A51EC43" w:rsidRPr="00887425">
        <w:rPr>
          <w:rFonts w:ascii="Aptos" w:eastAsia="Aptos" w:hAnsi="Aptos" w:cs="Aptos"/>
          <w:sz w:val="28"/>
          <w:szCs w:val="28"/>
          <w:lang w:val="nl-NL"/>
        </w:rPr>
        <w:t>“Dit is een unieke gelegenheid om de liefde van Jezus zichtbaar te maken in onze stad en samen een krachtig signaal van hoop en eenheid af te geven,” aldus de organisatie.</w:t>
      </w:r>
      <w:r w:rsidRPr="00887425">
        <w:rPr>
          <w:lang w:val="nl-NL"/>
        </w:rPr>
        <w:br/>
      </w:r>
      <w:r w:rsidRPr="00887425">
        <w:rPr>
          <w:lang w:val="nl-NL"/>
        </w:rPr>
        <w:br/>
      </w:r>
      <w:r w:rsidR="5A51EC43" w:rsidRPr="00887425">
        <w:rPr>
          <w:rFonts w:ascii="Aptos" w:eastAsia="Aptos" w:hAnsi="Aptos" w:cs="Aptos"/>
          <w:b/>
          <w:bCs/>
          <w:sz w:val="28"/>
          <w:szCs w:val="28"/>
          <w:lang w:val="nl-NL"/>
        </w:rPr>
        <w:t>Samen bouwen aan Gods Koninkrijk</w:t>
      </w:r>
      <w:r w:rsidRPr="00887425">
        <w:rPr>
          <w:lang w:val="nl-NL"/>
        </w:rPr>
        <w:br/>
      </w:r>
      <w:r w:rsidRPr="00887425">
        <w:rPr>
          <w:lang w:val="nl-NL"/>
        </w:rPr>
        <w:br/>
      </w:r>
      <w:r w:rsidR="5A51EC43" w:rsidRPr="00887425">
        <w:rPr>
          <w:rFonts w:ascii="Aptos" w:eastAsia="Aptos" w:hAnsi="Aptos" w:cs="Aptos"/>
          <w:sz w:val="28"/>
          <w:szCs w:val="28"/>
          <w:lang w:val="nl-NL"/>
        </w:rPr>
        <w:t xml:space="preserve">De Mars voor Jezus 2026 belooft een inspirerende dag te worden waarin geloof, eenheid en liefde centraal staan. </w:t>
      </w:r>
      <w:r w:rsidR="5A51EC43" w:rsidRPr="00E54563">
        <w:rPr>
          <w:rFonts w:ascii="Aptos" w:eastAsia="Aptos" w:hAnsi="Aptos" w:cs="Aptos"/>
          <w:sz w:val="28"/>
          <w:szCs w:val="28"/>
          <w:lang w:val="nl-NL"/>
        </w:rPr>
        <w:t xml:space="preserve">Kerken, voorgangers, gemeenten en individuele gelovigen uit heel Nederland worden </w:t>
      </w:r>
      <w:proofErr w:type="gramStart"/>
      <w:r w:rsidR="5A51EC43" w:rsidRPr="00E54563">
        <w:rPr>
          <w:rFonts w:ascii="Aptos" w:eastAsia="Aptos" w:hAnsi="Aptos" w:cs="Aptos"/>
          <w:sz w:val="28"/>
          <w:szCs w:val="28"/>
          <w:lang w:val="nl-NL"/>
        </w:rPr>
        <w:t>uitgenodigd</w:t>
      </w:r>
      <w:proofErr w:type="gramEnd"/>
      <w:r w:rsidR="5A51EC43" w:rsidRPr="00E54563">
        <w:rPr>
          <w:rFonts w:ascii="Aptos" w:eastAsia="Aptos" w:hAnsi="Aptos" w:cs="Aptos"/>
          <w:sz w:val="28"/>
          <w:szCs w:val="28"/>
          <w:lang w:val="nl-NL"/>
        </w:rPr>
        <w:t xml:space="preserve"> om deel te nemen.</w:t>
      </w:r>
      <w:r w:rsidRPr="00E54563">
        <w:rPr>
          <w:lang w:val="nl-NL"/>
        </w:rPr>
        <w:br/>
      </w:r>
      <w:r w:rsidRPr="00E54563">
        <w:rPr>
          <w:lang w:val="nl-NL"/>
        </w:rPr>
        <w:br/>
      </w:r>
      <w:r w:rsidR="5A51EC43" w:rsidRPr="00887425">
        <w:rPr>
          <w:rFonts w:ascii="Aptos" w:eastAsia="Aptos" w:hAnsi="Aptos" w:cs="Aptos"/>
          <w:sz w:val="28"/>
          <w:szCs w:val="28"/>
          <w:lang w:val="nl-NL"/>
        </w:rPr>
        <w:t>Meer informatie:</w:t>
      </w:r>
      <w:r w:rsidRPr="00887425">
        <w:rPr>
          <w:lang w:val="nl-NL"/>
        </w:rPr>
        <w:br/>
      </w:r>
      <w:r w:rsidR="5A51EC43" w:rsidRPr="00887425">
        <w:rPr>
          <w:rFonts w:ascii="Aptos" w:eastAsia="Aptos" w:hAnsi="Aptos" w:cs="Aptos"/>
          <w:sz w:val="28"/>
          <w:szCs w:val="28"/>
          <w:lang w:val="nl-NL"/>
        </w:rPr>
        <w:t>www.marsvoorjezus.nl</w:t>
      </w:r>
      <w:r w:rsidRPr="00887425">
        <w:rPr>
          <w:lang w:val="nl-NL"/>
        </w:rPr>
        <w:br/>
      </w:r>
      <w:r w:rsidR="5A51EC43" w:rsidRPr="00887425">
        <w:rPr>
          <w:rFonts w:ascii="Aptos" w:eastAsia="Aptos" w:hAnsi="Aptos" w:cs="Aptos"/>
          <w:sz w:val="28"/>
          <w:szCs w:val="28"/>
          <w:lang w:val="nl-NL"/>
        </w:rPr>
        <w:t>info@celebratingjesus.nl</w:t>
      </w:r>
      <w:r w:rsidRPr="00887425">
        <w:rPr>
          <w:lang w:val="nl-NL"/>
        </w:rPr>
        <w:br/>
      </w:r>
      <w:r w:rsidRPr="00887425">
        <w:rPr>
          <w:lang w:val="nl-NL"/>
        </w:rPr>
        <w:br/>
      </w:r>
      <w:r w:rsidR="5A51EC43" w:rsidRPr="00887425">
        <w:rPr>
          <w:rFonts w:ascii="Aptos" w:eastAsia="Aptos" w:hAnsi="Aptos" w:cs="Aptos"/>
          <w:b/>
          <w:bCs/>
          <w:sz w:val="28"/>
          <w:szCs w:val="28"/>
          <w:lang w:val="nl-NL"/>
        </w:rPr>
        <w:t>Noot voor de redactie (niet voor publicatie)</w:t>
      </w:r>
      <w:r w:rsidR="5A51EC43" w:rsidRPr="00887425">
        <w:rPr>
          <w:rFonts w:ascii="Aptos" w:eastAsia="Aptos" w:hAnsi="Aptos" w:cs="Aptos"/>
          <w:sz w:val="28"/>
          <w:szCs w:val="28"/>
          <w:lang w:val="nl-NL"/>
        </w:rPr>
        <w:t>:</w:t>
      </w:r>
      <w:r w:rsidRPr="00887425">
        <w:rPr>
          <w:lang w:val="nl-NL"/>
        </w:rPr>
        <w:br/>
      </w:r>
      <w:r w:rsidR="5A51EC43" w:rsidRPr="00887425">
        <w:rPr>
          <w:rFonts w:ascii="Aptos" w:eastAsia="Aptos" w:hAnsi="Aptos" w:cs="Aptos"/>
          <w:sz w:val="28"/>
          <w:szCs w:val="28"/>
          <w:lang w:val="nl-NL"/>
        </w:rPr>
        <w:t>Voor interviews, aanvullende informatie of beeldmateriaal kunt u contact opnemen via info@celebratingjesus.nl of bellen naar 0611077237.</w:t>
      </w:r>
      <w:r w:rsidRPr="00887425">
        <w:rPr>
          <w:lang w:val="nl-NL"/>
        </w:rPr>
        <w:br/>
      </w:r>
      <w:r w:rsidRPr="00887425">
        <w:rPr>
          <w:lang w:val="nl-NL"/>
        </w:rPr>
        <w:br/>
      </w:r>
      <w:r w:rsidR="5A51EC43" w:rsidRPr="5A51EC43">
        <w:rPr>
          <w:rFonts w:ascii="Aptos" w:eastAsia="Aptos" w:hAnsi="Aptos" w:cs="Aptos"/>
          <w:sz w:val="28"/>
          <w:szCs w:val="28"/>
        </w:rPr>
        <w:lastRenderedPageBreak/>
        <w:t xml:space="preserve">Rami </w:t>
      </w:r>
      <w:proofErr w:type="spellStart"/>
      <w:r w:rsidR="5A51EC43" w:rsidRPr="5A51EC43">
        <w:rPr>
          <w:rFonts w:ascii="Aptos" w:eastAsia="Aptos" w:hAnsi="Aptos" w:cs="Aptos"/>
          <w:sz w:val="28"/>
          <w:szCs w:val="28"/>
        </w:rPr>
        <w:t>en</w:t>
      </w:r>
      <w:proofErr w:type="spellEnd"/>
      <w:r w:rsidR="5A51EC43" w:rsidRPr="5A51EC43">
        <w:rPr>
          <w:rFonts w:ascii="Aptos" w:eastAsia="Aptos" w:hAnsi="Aptos" w:cs="Aptos"/>
          <w:sz w:val="28"/>
          <w:szCs w:val="28"/>
        </w:rPr>
        <w:t xml:space="preserve"> Liesbeth Sam</w:t>
      </w:r>
      <w:r>
        <w:br/>
      </w:r>
      <w:r w:rsidR="5A51EC43" w:rsidRPr="5A51EC43">
        <w:rPr>
          <w:rFonts w:ascii="Aptos" w:eastAsia="Aptos" w:hAnsi="Aptos" w:cs="Aptos"/>
          <w:sz w:val="28"/>
          <w:szCs w:val="28"/>
        </w:rPr>
        <w:t>Stichting Celebrating Jesus Ministries</w:t>
      </w:r>
      <w:r>
        <w:br/>
      </w:r>
    </w:p>
    <w:sectPr w:rsidR="00104AE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1656449121">
    <w:abstractNumId w:val="8"/>
  </w:num>
  <w:num w:numId="2" w16cid:durableId="206719320">
    <w:abstractNumId w:val="6"/>
  </w:num>
  <w:num w:numId="3" w16cid:durableId="407963470">
    <w:abstractNumId w:val="5"/>
  </w:num>
  <w:num w:numId="4" w16cid:durableId="245261066">
    <w:abstractNumId w:val="4"/>
  </w:num>
  <w:num w:numId="5" w16cid:durableId="1131706923">
    <w:abstractNumId w:val="7"/>
  </w:num>
  <w:num w:numId="6" w16cid:durableId="513694122">
    <w:abstractNumId w:val="3"/>
  </w:num>
  <w:num w:numId="7" w16cid:durableId="1097946656">
    <w:abstractNumId w:val="2"/>
  </w:num>
  <w:num w:numId="8" w16cid:durableId="14893203">
    <w:abstractNumId w:val="1"/>
  </w:num>
  <w:num w:numId="9" w16cid:durableId="277369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C153B"/>
    <w:rsid w:val="00104AE3"/>
    <w:rsid w:val="0015074B"/>
    <w:rsid w:val="0029639D"/>
    <w:rsid w:val="00326F90"/>
    <w:rsid w:val="00887425"/>
    <w:rsid w:val="00A44647"/>
    <w:rsid w:val="00AA1D8D"/>
    <w:rsid w:val="00B47730"/>
    <w:rsid w:val="00CB0664"/>
    <w:rsid w:val="00E54563"/>
    <w:rsid w:val="00FC693F"/>
    <w:rsid w:val="2030B485"/>
    <w:rsid w:val="240AFB88"/>
    <w:rsid w:val="3F4D0522"/>
    <w:rsid w:val="483A72DE"/>
    <w:rsid w:val="52859D00"/>
    <w:rsid w:val="5A51EC43"/>
    <w:rsid w:val="72294E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DDAFCF09-9107-496E-B843-CDCEC46E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Standaardalinea-lettertype"/>
    <w:uiPriority w:val="99"/>
    <w:unhideWhenUsed/>
    <w:rsid w:val="240AFB88"/>
    <w:rPr>
      <w:color w:val="0000FF"/>
      <w:u w:val="single"/>
    </w:rPr>
  </w:style>
  <w:style w:type="paragraph" w:styleId="Normaalweb">
    <w:name w:val="Normal (Web)"/>
    <w:basedOn w:val="Standaard"/>
    <w:uiPriority w:val="99"/>
    <w:semiHidden/>
    <w:unhideWhenUsed/>
    <w:rsid w:val="00887425"/>
    <w:pPr>
      <w:spacing w:before="100" w:beforeAutospacing="1" w:after="100" w:afterAutospacing="1" w:line="240" w:lineRule="auto"/>
    </w:pPr>
    <w:rPr>
      <w:rFonts w:ascii="Times New Roman" w:eastAsia="Times New Roman"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1kh4ZC_tKo" TargetMode="Externa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rgZDbhlBYV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230</Words>
  <Characters>3324</Characters>
  <Application>Microsoft Office Word</Application>
  <DocSecurity>0</DocSecurity>
  <Lines>72</Lines>
  <Paragraphs>67</Paragraphs>
  <ScaleCrop>false</ScaleCrop>
  <Manager/>
  <Company/>
  <LinksUpToDate>false</LinksUpToDate>
  <CharactersWithSpaces>3487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rami sam</cp:lastModifiedBy>
  <cp:revision>3</cp:revision>
  <dcterms:created xsi:type="dcterms:W3CDTF">2026-02-24T13:13:00Z</dcterms:created>
  <dcterms:modified xsi:type="dcterms:W3CDTF">2026-02-26T11:40:00Z</dcterms:modified>
  <cp:category/>
</cp:coreProperties>
</file>